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王红云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数管251;数管252;公管254;药管25;公管253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